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43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李文婷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04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(030163—003)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1~4,9~17周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(030163—003)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1~4,9~17周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中医防治肿瘤验案精选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(r039015—001)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中医防治肿瘤验案精选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(r039015—001)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(030163—003)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1~4,9~17周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(030163—003)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1~4,9~17周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肿瘤科医患沟通临床与实践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(r039014—001)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